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authors of your textbook, the definition of a psychological disorder is associated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impaired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culturally expected responses.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psychotic symptoms.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psychological dysfunction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breakdown in cognitive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breakdown in emotional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breakdown in behavioral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the definition of abnormality, it is correct to state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difficult to define “normal” and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abnormality depends solely on subjective distress.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is universal across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criteria differ depending on whether the individual has a psychological disorder or a psychological dysfunction.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criterion that a particular behavior be atypical or not culturally expected is insufficient to define abnormality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 that occurs infrequently is considered abnormal in every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atypical behavior must also cause harm or impairment to be considered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behaviors vary very little from one individual to another within each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behave in ways that deviate from the average, but this doesn’t mean that they have a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male college student begins feeling sad and lonely. Although still able to go to classes and work at his job, he finds himself feeling down much of the time and worries about what is happening to him. Which part of the definition of abnormality applies to 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distress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Impaired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Violation of societal norms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degrees is earned by a psychiatrist?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Rocky Starr is a male rocker who wears outlandishmakeup and women’s clothing when performing on stage. This behavior is considered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abnormal than that of  an accountant who starts to do so because rockstars are supposed to be very masculine.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abnormal than that of an accountant  who starts to do so because it is consistent with his professional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abnormal than that of an accountant who starts to do so because its more common to see a rockstar in makeup.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 as abnormal as that of  an accountant who starts to do so because abnormality is defined by the individual himself.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prototype of a disorder reflects ________ as described in DSM-5.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history and prognosis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biological underpinnings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causes of pathology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“typical” profile and diagnostic criteria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study of psychological disorders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psychopathology.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pseudoscience.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 Smith is interested in how separation anxiety changes over time from childhood to adolescence in the general population. What is his main field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Oedipal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 psychopathology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ways in which mental health professionals might function as scientist-practitioners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analyzing their own motivations and reasons for helping people with psychological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their own assessments and treatments for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conducting research leading to new information about mental disorders and their treatments.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most current diagnostic and treatment procedures.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Tameka, having earned her master’s degree, has begun treating disorders and concentrating on family problems. Tameka is probably 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psychiatric 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family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psychiatric 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mental health counselor.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data are often relevant when discussing psychological disorders. For example, a researcher might want to know how many new cases of depression are diagnosed each year, a figure called the ________ of the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prevalence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recurrence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disorders can be described as following a typical course or individual pattern. For example, schizophrenia follows a chronic course. On the other hand, mood disorders, including depression, follow a(n) ________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episodic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cyclic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insidious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 psychological disorder is said to have an acute onset, it means that the symptoms developed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suddenly.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atypically.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gradually.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a  period of recovery.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20-year-old Larry was first diagnosed with schizophrenia, his family wanted to know if and how the disorder would progress and how it would affect him in the future. In medical terms, the family wanted to know Larry’s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pathophysiology.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disease etiology.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ABNO.DURA.16.APA1.1a - Identify basic biological, psychological, and social components of behavioral explanations (e.g., inferences, observations, operational definitions, interpretation)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various times in history, in an attempt to explain problematic, irrational behavior, humans have focused on supernatural causes that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witchcraft.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demons and evil spirits.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moon and stars.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ABNO.DURA.16.APA1.2.b - Recognize major historical events, theoretical perspectives, and figures in psychology and their link to trends in contemporary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Throughout history, all of these theoretical models have been used to primarily explain our behavior, thinking and emotions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supernatural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Toward the end of the 14th century and continuing into the 15th, the causes of “madness” were generally attributed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toxins in the blood.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religious delusions.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brain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demons and witches.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ABNO.DURA.16.APA1.2.b - Recognize major historical events, theoretical perspectives, and figures in psychology and their link to trends in contemporary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accurately describes the attitudes of the Catholic Church toward mentally ill people during the turbulent political and religious events of the 14th and 15th centuries?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were considered to be suffering from religious delusions and were cared for by members of the church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were seen as possessed by evil spirits and blamed for all misfortunes.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were regarded as basically good individuals who were not responsible for their abnormal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were provided with medical treatments and sometimes hospitalized because mental illness was regarded as equivalent to physical illness.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Middle Ages, as well as at other times, mentally ill people were sometimes forced to undergo the religious ritual called exorcism. This was in order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cure the mental illness by making the individual more religious.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build up muscle strength and make the person healthier.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rid the individual’s body of evil spirits.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prove that the person was not a witch.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ABNO.DURA.16.APA1.2.b - Recognize major historical events, theoretical perspectives, and figures in psychology and their link to trends in contemporary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 proposed that many physical complaints suffered by young women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Were a form of divine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Reflected stress placed upon them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result from the “conversion” of sexual fantasies into socially acceptable outlets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result from the rise in feminism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ABNO.DURA.16.APA1.2.b - Recognize major historical events, theoretical perspectives, and figures in psychology and their link to trends in contemporary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late 19</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 John P. Grey and his colleagues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Discovered the first cure for schizophrenia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Ironically reduced interest in treating mental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Changed the field of psychological research largely into a biological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Created the first humane treatment facilities for mentally ill patients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DSM-5, an updated version of the </w:t>
            </w:r>
            <w:r>
              <w:rPr>
                <w:rStyle w:val="DefaultParagraphFont"/>
                <w:rFonts w:ascii="Times New Roman" w:eastAsia="Times New Roman" w:hAnsi="Times New Roman" w:cs="Times New Roman"/>
                <w:b w:val="0"/>
                <w:bCs w:val="0"/>
                <w:i/>
                <w:iCs/>
                <w:smallCaps w:val="0"/>
                <w:color w:val="000000"/>
                <w:sz w:val="22"/>
                <w:szCs w:val="22"/>
                <w:bdr w:val="nil"/>
                <w:rtl w:val="0"/>
              </w:rPr>
              <w:t>Diagnostic and Statistical Manual of Mental Disorders</w:t>
            </w:r>
            <w:r>
              <w:rPr>
                <w:rStyle w:val="DefaultParagraphFont"/>
                <w:rFonts w:ascii="Times New Roman" w:eastAsia="Times New Roman" w:hAnsi="Times New Roman" w:cs="Times New Roman"/>
                <w:b w:val="0"/>
                <w:bCs w:val="0"/>
                <w:i w:val="0"/>
                <w:iCs w:val="0"/>
                <w:smallCaps w:val="0"/>
                <w:color w:val="000000"/>
                <w:sz w:val="22"/>
                <w:szCs w:val="22"/>
                <w:bdr w:val="nil"/>
                <w:rtl w:val="0"/>
              </w:rPr>
              <w:t>, was published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2013.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about psychological disorders falls into three basic categories. Which is NOT one of these categories?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Causation (etiology)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Treatment and 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describe an example of conditioning in which cancer patients develop a negative reaction to a variety of people and things associated with their chemotherapy treatments. The phenomenon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generalized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stimulus generalization.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variety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stimulus discrimination.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Psychopathology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hot and humid night, one of your friends suggests doing some really crazy things. You look up at the sky and say, “It must be the full moon.” Your statement reflects the concept from which the word ________ is derived.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lunatic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idiot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maniac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psychopath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Supernatural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Induced vomiting was a 17th century treatment for depression. As described in </w:t>
            </w:r>
            <w:r>
              <w:rPr>
                <w:rStyle w:val="DefaultParagraphFont"/>
                <w:rFonts w:ascii="Times New Roman" w:eastAsia="Times New Roman" w:hAnsi="Times New Roman" w:cs="Times New Roman"/>
                <w:b w:val="0"/>
                <w:bCs w:val="0"/>
                <w:i/>
                <w:iCs/>
                <w:smallCaps w:val="0"/>
                <w:color w:val="000000"/>
                <w:sz w:val="22"/>
                <w:szCs w:val="22"/>
                <w:bdr w:val="nil"/>
                <w:rtl w:val="0"/>
              </w:rPr>
              <w:t>Anatomy of Melancholy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(1621), this could be accomplished in part by eating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raw meat.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tobacco.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Supernatural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listening to old musical tunes, including “My Melancholy Baby.” Your friends are impressed when you tell them that “melancholic,” referring to a depressive personality, derives from a Greek word meaning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phlegm.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yellow 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black bile.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Hippocrates’ humoral theory, the “choleric” personality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hot-tempered.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easygoing.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Hippocrates’ humoral theory, “sanguine” describes a person who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pessimistic.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cheerful.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humorous.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Bloodletting, a treatment devised centuries ago to restore the balance of humors, was accomplished with the 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needles.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leeches.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tourniquets.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bacteria.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ancient Greece, a woman suffering from “hysteria” might be told that her condition could be cured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pregnancy.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divorce.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ancient Greece, some “humoral excesses” thought to be causing psychological disorders were treated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or decreasing the person’s exposure to heat, dryness, moisture, or cold.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herbal remedies.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both caloric and liquid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lowering the person’s body temperature for extended periods of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keeping with an accepted treatment for mental illness in the 14th century, a physician treating King Charles VI of France had him moved to the countryside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him closer to a hospital that treated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keep him away from his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restore the balance in his humors.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cure him of hysteria.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attempt to rid the body of the excessive humors thought to be causing psychological disorders, physicians throughout history have used treatments such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bloodletting.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induced seizures.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exorcism.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drilling through the skull.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hysteria, which traditionally meant physical symptoms for which no organic pathology could be found, is now associated with which DSM-5 classification?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Anxiety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Premenstrual symptom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Somatic symptom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traditional tendency to stigmatize women as “hysterical” derived from Hippocrates’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“wandering womb.”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“incompetent cervix.”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“penis envy.”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“pelvic dysfunction.”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“hysteria” derives from the Greek </w:t>
            </w:r>
            <w:r>
              <w:rPr>
                <w:rStyle w:val="DefaultParagraphFont"/>
                <w:rFonts w:ascii="Times New Roman" w:eastAsia="Times New Roman" w:hAnsi="Times New Roman" w:cs="Times New Roman"/>
                <w:b w:val="0"/>
                <w:bCs w:val="0"/>
                <w:i/>
                <w:iCs/>
                <w:smallCaps w:val="0"/>
                <w:color w:val="000000"/>
                <w:sz w:val="22"/>
                <w:szCs w:val="22"/>
                <w:bdr w:val="nil"/>
                <w:rtl w:val="0"/>
              </w:rPr>
              <w:t>hysteron</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vagina.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uterus.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penis.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libido.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first significant supporting evidence for a biological cause of a mental disorder was the 19th century discovery that the psychotic disorder called </w:t>
            </w:r>
            <w:r>
              <w:rPr>
                <w:rStyle w:val="DefaultParagraphFont"/>
                <w:rFonts w:ascii="Times New Roman" w:eastAsia="Times New Roman" w:hAnsi="Times New Roman" w:cs="Times New Roman"/>
                <w:b w:val="0"/>
                <w:bCs w:val="0"/>
                <w:i/>
                <w:iCs/>
                <w:smallCaps w:val="0"/>
                <w:color w:val="000000"/>
                <w:sz w:val="22"/>
                <w:szCs w:val="22"/>
                <w:bdr w:val="nil"/>
                <w:rtl w:val="0"/>
              </w:rPr>
              <w:t>general paresis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caused by the same bacterial microorganism that causes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malaria.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Alzheimer’s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syphilis.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common cold.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19th century, John Grey, a well-known American psychiatrist, believed that mental illness was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causes.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social/environmental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unknown influences.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ABNO.DURA.16.APA1.2.b - Recognize major historical events, theoretical perspectives, and figures in psychology and their link to trends in contemporary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1950s, the first effective drugs for severe psychotic disorders were developed in a systematic way. Before that time, all of the following were used to treat psychosis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neuroleptics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herbal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moral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1800s, an important research and clinical publication read by psychiatrists in the United States was titled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Case Studies in Mental Illness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American Journal of Madness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American Journal of Insanity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Lunatics in America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 the discovery of the major tranquilizers called ________, it became possible to control psychotic symptoms, including hallucinations, delusions, and aggressiveness.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neuroleptics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benzodiazepines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bromides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opiates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Benzodiazepines, or “minor” tranquilizers such as Valium and Librium, are effective in reducing the symptoms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anxiety.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schizophrenia.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hysteria.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ABNO.DURA.16.APA1.2.b - Recognize major historical events, theoretical perspectives, and figures in psychology and their link to trends in contemporary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late 1800s, the emphasis on a biological cause of mental disorder ironically resulted in reduced interest in treatments for mental patients because it was thought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physicians should devote more time to the physically 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patients would improve more rapidly if they were not hospitalized.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hospital staff was not adequately trained to administer new treatments.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mental illness due to brain pathology was incurable.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ABNO.DURA.16.APA1.2.b - Recognize major historical events, theoretical perspectives, and figures in psychology and their link to trends in contemporary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contrast to the asylums of the early 18th century, the psychosocial approach called “moral therapy” advocated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restraint and seclusion.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normal social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attention from the hospital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lectures on interesting subjects for hospitalized patients.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Philippe Pinel systematically introduced moral therapy as a treatment in mental hospitals in France, a similar type of treatment was first established in a U.S. hospital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Benjamin Rush.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William Tuke.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Joseph von Medina.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Manfred Sakel.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After the mid 1800s, moral therapy declined as a treatment for the mentally ill in the United States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patients in mental institutions also declined.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immigrants caused an increase in the mental hospital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people available to staff mental hospitals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biologically based treatments became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been asked to give a report on the mental hygiene movement and its foremost crusader, Dorothea Dix, who campaigned for more humane treatment of the insane. After mentioning all of her accomplishments, you note the unforeseen consequence of her efforts, namely,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mental patients in institutions, forcing many to 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mental patients, resulting in insufficient staff to care for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change from custodial care to moral therapy for institutionalized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patients receiving psychotherapy and fewer receiving medication.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Anton Mesmer, an early 18th century physician, purported to be affecting cures in patients by unblocking their flow of a bodily fluid he called “animal magnetism.” In fact, any effectiveness of his methods was actually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undetectable magnetic fields.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chemically induced humoral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mental telepathy.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suggestion.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demonstrated that some techniques of mesmerism were effective with several psychological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Philippe Pinel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Anton Mesmer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Jean-Martin Charcot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accurately describes the patients of Freud and Breuer after they received hypnotherapy for their psychological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Feelings of relief and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Decreased emotionality while in the hypnotic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Accurate posthypnotic recall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understanding of the causes of their psychological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Realizing that patients were often unaware of material previously recalled under hypnosis, Breuer and Freud hypothesized the existence of ________, a concept considered one of the most important developments in the history of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neurosis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unconscious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Electra 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catharsis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In using hypnosis to treat patients with psychological disorders, Freud discovered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it is therapeutic to recall and relive emotionally traumatic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patients are unable to process emotionally charged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hypnosis is less effective than mesmerism.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existence of conscious memories.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classic case of Anna O. in 1895, neurologist Josef Breuer treated her “hysterical” symptoms by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faith healing.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placebo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included as part of Freud’s structure of the mind?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Freudian theory, “libido” and “thanatos” represent the two basic but opposing drives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life and death.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sex and celibacy.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 and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pleasure and pain.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just read a newspaper article about a savage rape and murder. You wonder how someone could commit such a horrible crime. Then you recall from your study of Freudian theory that according to Freud, anyone could be a killer or rapist if ________ impulses are not well controlled.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egoistic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phallic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mesmeric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Freud conceptualized the libido as the life energy within the id, many people think of it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death instinct.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sex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Oedipal conflict.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psychoanalytic theory, the ________ develops early in life to insure that we can adapt to the demands of the real world while still finding ways to meet our basic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libido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ideal 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psychoanalytic theory, the id operates on the “pleasure principle,” which means that 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pays particular attention to social rules and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thinks in an unemotional, logical, and rational manner.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sexual, aggressive, selfish, and envious.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utilizes secondary process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Johnny wanted a cookie before dinner, he thought about just going and taking one without permission. However, after thinking about it, he decided to get permission from his mom. Johnny was operating according to the _______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pleasure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Oedipal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1"/>
              <w:gridCol w:w="6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ABNO.DURA.16.APA1.3.d - Describe the value and limitation of using theories to explain behavioral phenomena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classmate in your psychology course is worried about the selfish and sometimes dangerous drives of his id and wonders if it will make him commit crimes. You respond by saying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of us also develops an ego to help us behave more realistically.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 fantasies actually reflect the opposite of what you really want and believe.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scientists disproved Freud’s theories a long time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since id impulses are usually part of the unconsciousness, they do not manifest in real behaviors.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psychoanalytic theory, the role of the ego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counteracting the aggressive and sexual drives of the 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pleasure and reducing 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mediating conflict between the id and the 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utilizing fantasy and primary process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psychoanalytic theory, the conflicts between the id and the superego often lead to feelings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anxiety.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Freudian theory, anxiety is a signal for the ego to marshal its defense mechanisms, which function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reality-based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unconscious protective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conscious efforts to maintain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primitive emotional responses.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examples of defense mechanisms according to psychoanalytic theory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adaptation.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defense mechanisms does an individual unconsciously block disturbing wishes, thoughts or experiences from awareness?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Reaction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Displacement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defense mechanisms does an individual falsely attribute his or her own unacceptable feelings, impulses, or thoughts to another 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Sublimation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Mrs. B received a very poor rating by her supervisor, who had been constantly criticizing her in front of her coworkers. When she got home, her kids ran up to greet her, all talking at once. Mrs. B responded by yelling, “Leave me alone! Can’t you see I’m tired?” According to psychoanalytic theory, this is an example of the defense mechanism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four-year-old girl sucks her thumb, a teenager binges on food, and an adult woman bites her fingernails. According to the Freudian theory of psychosexual development, all three are fixated at the ________ stage.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phallic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Oedipus complex, the psychosexual conflict that occurs at the phallic stage of development, is characterized by a three- to five-year-old boy who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represses his need for genital self-stimulation.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loves his mother but has feelings of anger and envy toward his father.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loves his father but has feelings of anger and envy toward his mother.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fantasizes about tragic Greek heroes.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Sigmund Freud, the Electra complex, the psychosexual conflict that occurs at the phallic stage of development in girls, is characterized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castration anxiety.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Oedipal conflicts.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penis envy.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latency lust.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 personality disorder, in which some behavior “borders” on being out of touch with reality, was first associated with the ideas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Otto Kernberg.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Alfred Adler.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Carl Jung.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their theories about human nature, psychoanalysts Carl Jung and Alfred Adler both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regarded human nature as possessing many negative qualities.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completely analogous to Freud’s 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believed that there were no barriers to the internal and external growth of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emphasized a strong drive toward individual self-actualization.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Severe internal conflicts that produce a lot of anxiety or other emotions can trigger self-defeating defensive processes or symptoms such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acute and posttraumatic stress symptoms.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depression or bipolar symptoms.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phobic or obsessive symptoms.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suicidal or aggressive symptoms.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Erik Erikson’s theory of lifespan development, an individual reaches the mature stage when he or she is about ________ years 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accurate statement about “stage” theories of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Freudian theory, sexual arousal and interest occur during the latency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Erikson’s theory, development occurs across the lifespan.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Freudian theory, intrapsychic conflicts are resolved in early childhood.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Fromm’s theory, culture and society influence personality.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psychoanalytic psychotherapy, it is important for patients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keep their thoughts and feelings to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eye contact with the psychoanalyst.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content of their dreams to the 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remain in a horizontal posture to induce emotional processing.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psychotherapy differs from classical (Freudian) psychoanalysis in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emphasizes the goal of personality reconstruction.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requires a long-term commitment on the part of the person being analyzed.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social and interpersonal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considers past experiences important.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concepts of “self-actualizing” and “the hierarchy of needs” are most closely associated with the theories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Abraham 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Carl 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Carl Jung.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Melanie Klein.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associated with the humanistic theories of Carl Rogers?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Unconditional positive regard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Hierarchy of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Person-centered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therapists regard ________ as the single most positive influence in facilitating human growth.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therapist interpretation of patient verbalizations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relationships (including the therapeutic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self-esteem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and moral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systematic development of a scientific approach to psychopathology is represented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Jungian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behavioral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scientist felt that that psychology should not use introspection or other unquantifiable methods and is considered the founder of behaviorism?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Edward 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Ivan Pavlov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you know has been having a lot of difficulty because of irrational fears. Knowing that you are studying abnormal psychology, this person asks if you know of an effective and well-established treatment. You advise her that ________, based on the mid-20th century work of Joseph Wolpe, is a successful anxiety reduction procedure.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desensitization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 centered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exorcism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aversive conditioning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well-known behavioral scientist was the author of </w:t>
            </w:r>
            <w:r>
              <w:rPr>
                <w:rStyle w:val="DefaultParagraphFont"/>
                <w:rFonts w:ascii="Times New Roman" w:eastAsia="Times New Roman" w:hAnsi="Times New Roman" w:cs="Times New Roman"/>
                <w:b w:val="0"/>
                <w:bCs w:val="0"/>
                <w:i/>
                <w:iCs/>
                <w:smallCaps w:val="0"/>
                <w:color w:val="000000"/>
                <w:sz w:val="22"/>
                <w:szCs w:val="22"/>
                <w:bdr w:val="nil"/>
                <w:rtl w:val="0"/>
              </w:rPr>
              <w:t>The Behavior of Organisms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(1938) and </w:t>
            </w:r>
            <w:r>
              <w:rPr>
                <w:rStyle w:val="DefaultParagraphFont"/>
                <w:rFonts w:ascii="Times New Roman" w:eastAsia="Times New Roman" w:hAnsi="Times New Roman" w:cs="Times New Roman"/>
                <w:b w:val="0"/>
                <w:bCs w:val="0"/>
                <w:i/>
                <w:iCs/>
                <w:smallCaps w:val="0"/>
                <w:color w:val="000000"/>
                <w:sz w:val="22"/>
                <w:szCs w:val="22"/>
                <w:bdr w:val="nil"/>
                <w:rtl w:val="0"/>
              </w:rPr>
              <w:t>Walden Two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(1948)?</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Edward L. Thorndike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1"/>
              <w:gridCol w:w="6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ABNO.DURA.16.APA1.3.d - Describe the value and limitation of using theories to explain behavioral phenomena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Ivan Pavlov, a Russian physiologist, based his theories of conditioning on the results of experiments he conducted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pigeons.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Mustafa was bitten by a dog when he was five years old. Now he is afraid of any dog he sees. His fear of dog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unconditioned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unconditioned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conditioned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conditioned response.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process of self-actualizing, emphasized in humanistic psychology,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adopt a conditioned response to a variety of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their own course of therapy under the guidance of a counselor.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strive to achieve their highest potential against life’s obstacles.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achieve a complete and almost unqualified acceptance of their own dysfunctions.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Tradition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continual interaction of biological, psychological, and social influences and their effect on behavior is considered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psychobiological/biopsychological.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multidimensional and integrative.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Integrative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patient arrives in your office with a severe fear of spiders. You treat this patient by gradually introducing her to snake images, snake toys, and eventually live snakes in order to show her that nothing bad happened in the presence of these objects. You are using the therapeutic technique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Cognitive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desensitization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Operant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Multidimensional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Integrative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just adopted a puppy and want to teach it to fetch the newspaper. What approach would B. F. Skinner advise you to take?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Punish the puppy each time it does not fetch the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Give the puppy a treat each time it gets a little closer to fetching perfectly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Give the puppy a treat each time it fetches perfectly and not otherwise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patient and understand that behavior shaping occurs naturally over developmental stages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Integrative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definition of personality disorder, only individuals who show ________ patterns of maladaptive behavior should be diagnosed with a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suicidal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severe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permanent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highly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necessary conditions for the diagnosis of a personality disorder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patient feelings of distress.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pervasive pattern of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maladaptive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chronicity.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gender difference in the diagnosis of histrionic personality disorder has been criticized for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Reflecting society’s inherent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reflecting enough of the differences between men and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psychologists’ plot to undermine their female colleagues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Lu believes that he is being tracked by the FBI because he is a telepathy experiment “set loose,” and he hears messages and instructions from others from the same experiment. What disorder would he most likely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Schizotypal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Schizophrenia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schizophrenia or an eating disorder, personality disorders can be viewed as disorders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biology rather than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rather than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degree rather than kind.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functioning rather than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Clinicians who view personality disorders as extremes of normal personality rather than as ________ have criticized the way the DSM classifies personality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biologically based traits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separate categories of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impaired functioning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 have proposed that the personality disorders be replaced or supplemented by a dimensional model in which individuals would be rated on a series of personality dimensions as well as a categorical diagnosis. It is believed that this would have advantages over a purely categorical system. Which of the following would be such an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would retain more information about each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would be more flexible.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would avoid arbitrary decisions involved in assignment to a diagnostic category.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five-factor model of personality includes all of the following as personality dimensions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extroversion.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conscientiousness.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agreeableness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advantage of the categorical system over the dimensional system when it comes to classifying and diagnosing personality disorders?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better as a prognostic tool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DSM-IV-TR divides personality disorders into ____ distinct clusters.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DSM-5 personality disorders are grouped into three clusters. Which of the following most accurately represents the three clusters?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Odd or eccentric; dangerous or inconsistent; shy, uncommunicative, or withdrawn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Shy, uncommunicative, or withdrawn; anxious or fearful; dangerous or inconsistent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Shy or withdrawn; dramatic, emotional, or erratic; bizarre or thought-disordered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Odd or eccentric; dramatic, emotional, or erratic; anxious or fearful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world, the prevalence of personality disorders is estimated to be approximately________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characteristic features of personality disorders tend to develop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onset in late adolescence.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gradual onset in adulthood.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onset in adulthood.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onset in childhood that is difficult to pinpoint.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textbook, the main reason that we do not have sufficient research examining the development of personality disorders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many individuals do not seek treatment in the early phases of these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insufficient research funding for these disorders, due to relative lack of public 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sophisticated research methods are necessary to study disorders that are so ingrained in 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cited as key contributors to the lack of sufficient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suggests that the gender differences observed in the prevalence of many personality disorders  may be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genetic differences.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gender-specific learned behavior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gender bias on the part of the diagnosing clinician.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scripts that dictate the type of disordered behavior appropriate for each gender.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woman demonstrating a high degree of Western “stereotypical female” traits might well be diagnosed with histrionic personality disorder. Which of the following would probably occur if a man demonstrated very stereotypical masculine traits?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would be diagnosed with antisocial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would be diagnosed with histrionic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would be diagnosed with narcissistic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probably would not be diagnosed with any personality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diagnosis of more than one personality disorder in an individual patient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impossible unless the person suffers from dissociative identity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possible for personality disorders in the same DSM-5 cluster.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Gender differences observed in the prevalence of many personality disorders   may be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tolerance of behavior in a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differences in help-seeking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gender bias on the part of the diagnosing clinician.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Overview of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 is always sure that others are trying to harm him. His perception that the world is a threatening place impacts most of his life. Most likely, Max would be diagnosed with the personality disorder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requesting treatment at a mental health clinic keeps talking about how gangsters are “out to get him.” Before diagnosing paranoid personality disorder, we must determine whether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 fears are justified.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 family life is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has ever attempted suicide.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avoids socialization.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language barrier of refugees from other countries and people with hearing impairments may make these individuals particularly susceptible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schizotypal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 personality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waiting to board a plane when you hear that the flight has been delayed due to a passing thunderstorm. The man sitting next to you says, “Passing thunderstorm, sure! That’s Jim again, he’s been doing everything to make me miss this meeting because he’s trying to get me fired!” Of the following, this statement would be most consistent with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greatest challenges for any therapist treating an individual with paranoid personality disorder is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the patient’s belief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earning the patient’s trust.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convincing the patient to talk about his or her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getting the patient to speak clearly.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data regarding treatment outcome for individuals with paranoid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clients do not remain in therapy long enough for treatment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suggest that treatment can only be successful if the patient remains in therapy for a minimum of one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that cognitive therapy is effective in most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 that strict behavioral approaches are 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paranoid personality disorder may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mistrust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get into arguments with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quiet and withdrawn.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 is quite a loner. He walks to class by himself, does not talk to anyone, and appears indifferent to other people. It is clear that Theo neither desires nor enjoys closeness with others. He does not act in any obviously unusual ways, nor does he appear to possess strange beliefs about the world. Of the following personality disorders, Theo appears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schizotypal.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who goes through life as a loner with no motivation to interact with others but with relatively normal behavior and beliefs is likely to be diagnosed with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prevalent outcome for individuals with schizoid personality disorder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homelessness.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drug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eating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anxiety.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DSM-5, cluster A groups which of the following personality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 compulsive, psychotic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 schizoid, schizotypal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 dependent, obsessive-compulsive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 histrionic, narcissistic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Patients diagnosed with schizoid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often request treatment and generally make progress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often request treatment but generally make little progress.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rarely request treatment except in response to a crisis.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rarely request treatment but generally make progress quickly while in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who are socially isolated, behave in ways that seem unusual, tend to be suspicious, and have odd beliefs are generally diagnosed with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schizotypal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who have “ideas of reference” but who sense that these beliefs are probably unrealistic are generally diagnosed with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schizotypal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textbook, a possible cause of schizotypal personality disorder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brain abnormalities.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Hideki has been diagnosed with schizotypal personality disorder and has begun psychotherapy. Since he is willing to undergo a combined treatment approach, the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excellent since most patients seeking treatment eventually are symptom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may be a reduction in symptoms or postponement of schizophrenia.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excellent only if he is willing to take 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poor since most patients go on to develop schizophrenia.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personality disorder that shares many similar symptoms with schizophrenia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schizotypal.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textbook, the most likely cause of schizotypal personality disorder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poor parenting.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modeling.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isolation during childhood.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many as 30 to 50 percent of the individuals with schizotypal personality disorder who request clinical help also meet the criteria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obsessive-compulsive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substance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anorexia.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major depressive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Marie has a history of being arrested for arson and shows no remorse for her destructive actions; Marion has a perfect legal record, but often manipulates her friends to get what she wants and doesn’t feel guilt when she hurts their feelings. Marie most likely has_______, while Marion most likely has___________.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 personality disorder; antisocial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 personality disorder; schizoid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Psychopathy; antisocial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 personality disorder; psychopathy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Steve steals money from his friends and family, lies to get what he wants, and often hurts others with no sign of guilt or remorse. Steve would most likely be diagnosed with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accurate statement regarding antisocial personality disorder and psychopathy is that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similar in almost every way except that psychopaths are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completely different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overlap in some features but not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just different names for the same features.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 which of the following personality disorders is the term psychopath closely associated?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Schizotypal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difference between a psychopath and a person with antisocial personality disorder is that ________ are used in diagnosing the psychopath, but ________ are used to diagnose antisocial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traits; observable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observable behaviors; personality traits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clinical judgments; objective test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criteria; psychological assessments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An adult diagnosed with antisocial personality disorder is most likely to have met the criteria for ________ as a child.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learning disability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Attention deficit/hyperactivity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Rob is a 13-year-old boy who has been repeatedly arrested for theft and assault. In addition to shoplifting and other theft, he has been caught stealing money from his parents’ wallets and his young sister’s piggy bank. Rob shows no guilt or remorse for the many ways that he hurts others. Rob’s current diagnosis is most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attention deficit hyperactivity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 personality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research examining the cause of antisocial personality disorder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cause is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genetics and environment interact to cause the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cause is poor parenting.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evidence of either a genetic or environmental cause.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DSM-5, cluster B groups which of the following personality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 compulsive, psychotic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 schizoid, schizotypal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 dependent, obsessive-compulsive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 histrionic, narcissistic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the two major theories that have been proposed to explain antisocial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Underarousal and fearlessness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Underarousal and shamelessness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overarousal and fearlessness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overarousal and shamelessness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2"/>
              <w:gridCol w:w="7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ABNO.DURA.16.APA1.2.a(3) - Read and summarize general ideas and conclusions from psychological sources accurately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prevention strategies looks promising for children who are at risk for later antisocial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training program for parents of toddlers (ages 1½ to 2½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program for families with a high degree of family dysfunction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program for families where at least one parent has a history of antisocial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underarousal hypothesis, individuals with antisocial personality disorder may engage in their characteristic behaviors as a way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deal with their fears.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a level of stimulation that most of us receive from more typical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a sense of relief from the feelings of depression that they experience when they  </w:t>
                  </w:r>
                  <w:r>
                    <w:rPr>
                      <w:rStyle w:val="DefaultParagraphFont"/>
                      <w:rFonts w:ascii="Times New Roman" w:eastAsia="Times New Roman" w:hAnsi="Times New Roman" w:cs="Times New Roman"/>
                      <w:b w:val="0"/>
                      <w:bCs w:val="0"/>
                      <w:i w:val="0"/>
                      <w:iCs w:val="0"/>
                      <w:smallCaps w:val="0"/>
                      <w:color w:val="000000"/>
                      <w:sz w:val="22"/>
                      <w:szCs w:val="22"/>
                      <w:bdr w:val="nil"/>
                      <w:rtl w:val="0"/>
                    </w:rPr>
                    <w:t>are not highly aroused.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generally high level of arousal that they feel.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2"/>
              <w:gridCol w:w="7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ABNO.DURA.16.APA1.2.a(3) - Read and summarize general ideas and conclusions from psychological sources accurately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the fearlessness hypothesis of antisocial personality disorder is that individuals with this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learn to avoid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an underactive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under-react to the threat of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brain damage that inhibits their ability to understand the implications of their 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prominent theory of antisocial personality disorder suggests that the behaviors are caused by an imbalance between the brain’s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inhibition system and fight-or-flight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fight-or-flight system and reward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cortical stimulation system and behavioral inhibition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inhibition system and reward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2"/>
              <w:gridCol w:w="7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ABNO.DURA.16.APA1.2.a(3) - Read and summarize general ideas and conclusions from psychological sources accurately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had absolutely no concept or fear of the consequences of your actions (for yourself or others) and were overly motivated by pleasing yourself, you might behave like a person with 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schizotypal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 research with psychopaths suggests that these individuals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likely to quit trying as soon as failure appears imminent.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likely to attempt difficult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likely to keep trying even though failure is certain.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likely to be motivated towards a goal.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contributing factors in the developmental history of individuals with antisocial personality disorder appears to be that their parents were more likely to have utilized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 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inconsistent 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overly protective parenting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discipline.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behavior of those diagnosed with antisocial personality disorder tends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continue to increase throughout the lifespan.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dramatically at about age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decline significantly around age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remain stable throughout the lifespan.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major problems with treating people with personality disorders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rarely identify themselves as needing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suggests that the disorders are almost entirely based in biology and therefore difficult to treat interpersonally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disorders are so rare that there is very little research on their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extremely unpredictable and difficult to manage in therapy sessions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accurate statement regarding the treatment of antisocial personality disorder and related antisocial behaviors?</w:t>
            </w:r>
            <w:r>
              <w:rPr>
                <w:rStyle w:val="DefaultParagraphFont"/>
                <w:rFonts w:ascii="Times New Roman" w:eastAsia="Times New Roman" w:hAnsi="Times New Roman" w:cs="Times New Roman"/>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Patients are generally willing participants in their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patients refer themselves for treatment because they recognize that they have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has been greater success in reducing antisocial behavior in children than in adults.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Therapy is successful in about half of the cases treated.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DSM-5, the features of antisocial personality disorder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instances of physical cruelty to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attitude of entitlement toward fulfilling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demonstrated impulsivity or failure to plan ahead.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episodes of inappropriate, intense anger.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Lenny is 25 years old and has had multiple arrests for assaults, theft, and drug use. He has hurt strangers, friends, and family and has never shown any remorse or regret. Following his last arrest, Lenny met with a social worker who told him about antisocial personality disorder; he is now convinced that that is “what’s wrong” with him. Lenny recently went to a local community mental health center and asked to be treated by a psychotherapist. The problem with this story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with antisocial personality disorder do not generally seek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Lenny has misdiagnosed himself, since his behaviors are more typical of conduct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drug use does not fit the pattern of antisocial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description does not fit any known personality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borderline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It is observed in every culture and seen in about 5 percent of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Emotional dysfunction is one of the best predictors of suicide in this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Long-term outcomes are discouraging, with many relapsing within five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high number, almost 12 percent, succeed at suicide.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personality disorder characterized by extreme instability in behavior and emotion, impulsivity, depression, and self-injurious behaviors is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Nicole has difficulty maintaining relationships because she goes back and forth from being a best friend to hating people in her life. Her romantic relationships are always characterized by incredible loving passion alternating with episodes of horrible fighting, and sometimes she becomes violent. At times, Nicole becomes so upset that she cuts herself and reports that this makes her feel better emotionally. Nicole suffers from ________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borderline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common disorders tend to be comorbid with borderline personality disorder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substance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bulimia.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obsessive-compulsive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approximate percentage of individuals diagnosed with borderline personality disorder who also have a substance related disorder is almost ____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influences that has been associated with the development of borderline personality disorder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history of child abuse or neglect.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developmental delay for major milestones (i.e., walking, talking).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parental alcoholism.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deficits in neurotransmitter circuits involving dopamine.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presented with words projected on a computer screen, individuals with borderline personality disorder are more likely than individuals without the disorder to remember the word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celebrate.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abandon.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Childhood trauma as a cause of borderline personality disorder may be too simplistic an explanation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too many neurological deficits that are noted in borderline personality disorder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with borderline personality disorder tend to respond to SSRI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individuals diagnosed with borderline personality disorder are female.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significant percentage of individuals diagnosed with borderline personality disorder do not have a history of childhood trauma.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likely model to explain the cause of borderline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Early trauma resulting in posttraumatic stress disorder symptoms that are not recognized or dealt with during childhood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Stressful life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predisposition interacting with life events such as childhood trauma and later life stressors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regarding psychological treatment for borderline personality disorder suggests that ________ appears to be helpful in improving mood and reducing suicidal and self-injurious behaviors.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dialectical behavior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cognitive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operant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treatment that has been found to have significant effectiveness in helping patients with borderline personality disorder centers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regressing patients to the time in their lives when they experienced trauma.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removing the reinforcing attention that they have received for their disordered behavior in the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enrolling them in a 12-step program such as Alcoholics Anonymous.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learning to cope with life stressors in a more effective manner.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who overreact to everything and are overly dramatic and vain are most likely to be diagnosed with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Amy quickly becomes the center of attention when she enters a room. She is a tall and attractive young woman who generally wears something striking. Amy is known as a flirt and acts in a seductive manner around men. When Amy speaks, she uses very exaggerated terms, even when describing relatively ordinary situations. Amy’s diagnosis is most likely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Axel arrives late for class, he walks in with a grand entrance and apologizes to the professor and the students in class. He proceeds to tell them he had every intention of being at class on time, but the traffic was terrible and many accidents occurred, which delayed him. Axel describes this in much exaggerated detail before he takes his seat. This commonly happens every time he is late. Axel could be diagnosed with which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 the most accurate statement regarding the treatment of histrionic personality disorder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scientific studies demonstrating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patients who voluntarily attend therapy tend to get better.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strict behavioral programs have been shown to be effective in scientific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cognitive therapy is most 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likely problems a therapist may encounter while trying to help a patient with histrionic personality disorder is the patient’s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unwillingness to admit there is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of threatening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lack of intellectual ability necessary to succeed in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manipulative use of crying, charm, or seductive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 personality disorder is characterized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preoccupation with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obsession with keeping things neat and orderly.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thinking of oneself as deserving of special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pathological dishonesty.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with narcissistic personality disorder display all of the following characteristics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exploitation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happiness because they receive the adulation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demands for special attention.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feelings of grandiosity.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narcissistic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This disorder is on the decline in Western 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Reports of treatment success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Recently there has been a great deal of research on this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Vince is extremely impressed with himself. Although he has only achieved a moderate amount of success, he thinks of himself as being uniquely special and deserving of the best of everything. Vince fantasizes frequently about great wealth and fame and does not really pay much attention to other people except to note how they react to him. Vince would most likely be diagnosed with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reason why individuals with narcissistic personality disorder tend to become depressed at times is that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become upset when their intimate relationships fail.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seldom live up to their unrealistic expectations of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overly sensitive to the pain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don’t think they will achieve success in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Recent research is refining the search for genes that cause antisocial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Recent research on brain damage indicates that brain damage is found in psychopaths.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Recent research on neuropsychological tests indicates that psychopaths score equally as well as nonpsychopaths.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accurately describes treatment for narcissistic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 personally disorder treatment is often combined with treatment for severe depressive episodes.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treatment is often focused on the patient’s grandiosity and hypersensitivity.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Cognitive therapy aimed at replacing the patient’s hedonistic fantasies with day-to-day pleasurable experiences that are truly attainable are a focus of the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mentioned in your text as appropriate treatment strategies for narcissistic personality disorder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cognitive therapy to replace grandiose fantasies with more realistic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coping strategies to help accept criticism.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of early life trauma that led to the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helped to focus on the feelings of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B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reason that individuals with avoidant personality disorder avoid most relationships is that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extremely sensitive to the opinions of others and fear rejection.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dislike other people and prefer to be alone.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so stimulated by the fantasy life in their own minds that they have little need for the company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bizarre thoughts and beliefs that distance them from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understanding the thought process motivating the patient’s behavior, it would probably be impossible to determine whether a patient had ________ personality disorder or ________ personality disorder.</w:t>
            </w:r>
            <w:r>
              <w:rPr>
                <w:rStyle w:val="DefaultParagraphFont"/>
                <w:rFonts w:ascii="Times New Roman" w:eastAsia="Times New Roman" w:hAnsi="Times New Roman" w:cs="Times New Roman"/>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 antisocial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narcissistic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 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 avoidant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who keep to themselves because they are anxious and fearful of rejection are likely to be diagnosed with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schizotypal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asked about their childhood, individuals diagnosed with avoidant personality disorder tend to remember their parents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warm and loving.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substance abusing.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rejecting.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depressed.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following, the most accurate statement with regard to the treatment of avoidant personality disorder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well-controlled studies of treatment outcomes have been conducted.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well-controlled studies, though none show any treatment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with this disorder are seldom sufficiently motivated to succeed in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intervention programs for anxiety and social skills have had some success.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Jill’s psychotherapy sessions, the therapist has been using systematic desensitization to gradually make her more comfortable with social situations. Similar to the treatments used for individuals with social phobia, the therapist has given Jill homework assignments that require her to practice talking to strangers, join informal groups, and speak in front of small groups. Most likely, she is being treated for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personality disorder characterized by unreasonable fear of abandonment, fear of being rejected, avoidance of disagreement, inability to make decisions for oneself, and clinging behavior is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Harold lives with his mother with whom he is very close and agrees with everything she says. When he started seeing a young woman and the relationship became serious, his mother convinced him that his girlfriend was not good enough for him, so Harold stopped the relationship. He has two close friends who have been his friend since they met in kindergarten. Whenever they do something, it is always one of his friends who decides what they do. Harold just follows along. Harold likely suffers from _______________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Mary has been married for 20 years and describes how her husband has been verbally abusive toward her for most of that time. She indicates that her husband has had multiple affairs with other women but she can’t leave him because she “loves and needs him.” When challenged by the interviewer regarding the wisdom of staying with such a man, Mary agrees with the interviewer, although she later confides that she always agrees with everyone to avoid conflict and disapproval. Mary should be diagnosed with ________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borderline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terms of feelings of inadequacy, sensitivity to criticism, and need for reassurance, individuals with ________ personality disorder and ________ personality disorder are quite similar.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schizoid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 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histrionic; antisocial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who have excessive feelings of social inadequacy, sensitivity to criticism, and a need for reassurance are likely to develop either ________ personality disorder or ________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 antisocial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 narcissistic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avoidant; 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 histrionic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 treatment of dependent personality disorder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successful with a cognitive-behavioral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well researched, though no effective treatments have been established.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when based on systematic desensitization and social skills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problematic because the patient’s submissiveness often negates one of the major goals of the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individuals with dependent personality disorder are in therapy, they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seemingly “model”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resistant to the therapeutic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 unstable to do the intellectual work that therapy requires.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demanding and impulsive.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working with a patient diagnosed with dependent personality disorder, the therapist must be particularly careful that the patient does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take over the agenda of the sessions.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become inconsistent in attending sessions.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manipulate the therapist by being overly dramatic.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become overly dependent on the therapist.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Helen has been in therapy with Dr. Block for dependent personality disorder for the past three years. When she first came to therapy, she was in an abusive marriage and complained that her adult children treated her poorly and that people in her life “walked all over her.” Helen has attended therapy religiously, been a “model” patient, and generally done everything that Dr. Block has suggested. At this time in her life, she is divorced, more assertive with her children, and generally feeling better about herself. Her current therapy sessions are often centered on everyday decisions for which she anxiously seeks Dr. Block’s advice. The most appropriate next therapy step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immediate termination.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working to reduce Helen’s reliance on Dr. Block.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behavioral plan to increase Helen’s 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of the issues that made Helen seek therapy initially.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DSM-5, the features of dependent personality disorder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expressing disagreement.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attitude of entitlement toward fulfilling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easily influenced by others or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episodes of inappropriate, intense anger.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personality disorder that is characterized by an insistence that things have to be done “the right way” is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paranoid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obsessive-compulsive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recent theory suggests that the psychological profiles of many serial killers point to the role of which psychological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Schizophrenia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Delusional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Obsessive-compulsive personality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following, the most accurate statement regarding the cause of obsessive-compulsive personality disorder is that it appears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 weak genetic contribution to the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found in those individuals with a strong predisposition toward structure in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 parental reinforcement of conformity and neatness.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Henry is viewed by many as a workaholic and not very social. He is at his desk every morning at 7:30 and takes few breaks (although these breaks are always at the same time every day). Henry is known to be a perfectionist. The problem is that he does not seem to get much accomplished, since he spends so much time making sure that everything is perfect before moving on to the next task. Henry appears to suffer from ________ personality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obsessive-compulsive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major differences between individuals with obsessive-compulsive personality disorder and obsessive-compulsive disorder is that patients with the personality disorder generally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more obsessive thoughts.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show more compulsive and ritualistic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have obsessive thoughts and compulsive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more insight into their problems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unusual finding discussed in your text is that ________ personality disorder may have played a role in the behavior of several serial killers.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narcissistic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obsessive-compulsive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schizotypal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following, the most accurate statement regarding the research for treatment of obsessive-compulsive personality disorder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well-controlled research suggests the use of a highly structured behavioral program can be effective with motivated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well-controlled research suggests the use of cognitive-behavioral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 deal of research that has been conducted indicates there are currently no effective treatments.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cognitive-behavioral therapy that uses distraction techniques appears to be an effective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ABNO.DURA.16.APA4.2.b - Accurately self-assess performance quality by adhering to external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categorical vs. dimensional classification debate, supporters of the dimensional view of personality disorders believe this system is superior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too much overlap among the symptoms of the different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clusters help to categorize but are not based on scientific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high comorbidity among the personality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7"/>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C Personality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ABNO.DURA.16.APA1.3.a - Describe problems operationally to study them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why the following criteria are not completely satisfactory in defining abnormality: psychological dysfunction, digress, and “culturally expected”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Answer: Psychological dysfunction is not totally satisfactory because behavior is on a continuum, and a milder version of impairment would not meet the criteria for a disorder. As for personal distress, by itself, this criterion does not define abnormal behavior because distress can be a normal reaction to a traumatic situation. Also, for some of the psychological disorders, by definition, suffering and distress are absent. Atypical or not culturally accepted are insufficient when they refer to someone such as a person with an exceptionally high IQ who is atypical but not disordered. Culturally unacceptable is not sufficient because what may be atypical in one culture is perfectly acceptable in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process of becoming a mental health professional. Include a discussion of the differences among the following: psychiatrist, psychologist, psychiatric social worker, psychiatric nurse. For each profession, list the credentials, the educational background, and the professional responsibilities.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Answer: Within this field are clinical and counseling psychologists, psychiatrists, psychiatric social workers, and psychiatric nurses, as well as marriage and family therapists and mental health counselors.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Clinical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iCs/>
                      <w:smallCaps w:val="0"/>
                      <w:color w:val="000000"/>
                      <w:sz w:val="22"/>
                      <w:szCs w:val="22"/>
                      <w:bdr w:val="nil"/>
                      <w:rtl w:val="0"/>
                    </w:rPr>
                    <w:t>counseling psychologists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receive a Ph.D. (or sometimes an Ed.D., doctor of education, or Psy.D., doctor of psychology) and follow a course of graduate-level study, lasting approximately five years, that prepares them to conduct research into the causes and treatment of psychological disorders and to diagnose, assess, and treat these disorders. Counseling psychologists tend to study and treat adjustment and vocational issues encountered by relatively healthy individuals, and clinical psychologists usually concentrate on more severe psychological disorders. Psychologists with other specialty training, such as experimental and social psychologists, investigate the basic determinants of behavior but do not assess or treat psychological disorders.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Psychiatrists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first earn an M.D. in medical school and then specialize in psychiatry during residency training that lasts three to four years. Psychiatrists also investigate the nature and causes of psychological disorders, make diagnoses, and offer treatments. Many psychiatrists emphasize drugs or other biological treatments, although most use psychosocial treatments as well.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Psychiatric social workers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typically earn a master’s degree in social work as they develop expertise in collecting information about the social and family situation of the individual with a psychological disorder. Social workers also treat disorders, often concentrating on family problems. </w:t>
                  </w:r>
                  <w:r>
                    <w:rPr>
                      <w:rStyle w:val="DefaultParagraphFont"/>
                      <w:rFonts w:ascii="Times New Roman" w:eastAsia="Times New Roman" w:hAnsi="Times New Roman" w:cs="Times New Roman"/>
                      <w:b w:val="0"/>
                      <w:bCs w:val="0"/>
                      <w:i/>
                      <w:iCs/>
                      <w:smallCaps w:val="0"/>
                      <w:color w:val="000000"/>
                      <w:sz w:val="22"/>
                      <w:szCs w:val="22"/>
                      <w:bdr w:val="nil"/>
                      <w:rtl w:val="0"/>
                    </w:rPr>
                    <w:t>Psychiatric nurses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have advanced degrees and specialize in the care and treatment of patients with psychological disorders, usually in hospitals as part of a treatment team.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Finally, </w:t>
                  </w:r>
                  <w:r>
                    <w:rPr>
                      <w:rStyle w:val="DefaultParagraphFont"/>
                      <w:rFonts w:ascii="Times New Roman" w:eastAsia="Times New Roman" w:hAnsi="Times New Roman" w:cs="Times New Roman"/>
                      <w:b w:val="0"/>
                      <w:bCs w:val="0"/>
                      <w:i/>
                      <w:iCs/>
                      <w:smallCaps w:val="0"/>
                      <w:color w:val="000000"/>
                      <w:sz w:val="22"/>
                      <w:szCs w:val="22"/>
                      <w:bdr w:val="nil"/>
                      <w:rtl w:val="0"/>
                    </w:rPr>
                    <w:t>marriage and family therapists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mental health counselors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typically spend one to two years earning a master’s degree and are employed to provide clinical services by hospitals or clinics.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three traditional models of abnormal behavior: supernatural, psychological, and biological. Mention significant events and persons in the historical development of each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Sample Answer: For much of our recorded history, the </w:t>
                  </w:r>
                  <w:r>
                    <w:rPr>
                      <w:rStyle w:val="DefaultParagraphFont"/>
                      <w:rFonts w:ascii="Times New Roman" w:eastAsia="Times New Roman" w:hAnsi="Times New Roman" w:cs="Times New Roman"/>
                      <w:b w:val="0"/>
                      <w:bCs w:val="0"/>
                      <w:i/>
                      <w:iCs/>
                      <w:smallCaps w:val="0"/>
                      <w:color w:val="000000"/>
                      <w:sz w:val="22"/>
                      <w:szCs w:val="22"/>
                      <w:bdr w:val="nil"/>
                      <w:rtl w:val="0"/>
                    </w:rPr>
                    <w:t>supernatural tradition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described deviant behavior as a reflection of the battle between good and evil. During the last quarter of the 14th century, religious and lay authorities supported these popular superstitions, and society as a whole began to believe more strongly in the existence and power of demons and witches. Treatments included </w:t>
                  </w:r>
                  <w:r>
                    <w:rPr>
                      <w:rStyle w:val="DefaultParagraphFont"/>
                      <w:rFonts w:ascii="Times New Roman" w:eastAsia="Times New Roman" w:hAnsi="Times New Roman" w:cs="Times New Roman"/>
                      <w:b/>
                      <w:bCs/>
                      <w:i w:val="0"/>
                      <w:iCs w:val="0"/>
                      <w:smallCaps w:val="0"/>
                      <w:color w:val="000000"/>
                      <w:sz w:val="22"/>
                      <w:szCs w:val="22"/>
                      <w:bdr w:val="nil"/>
                      <w:rtl w:val="0"/>
                    </w:rPr>
                    <w:t>exorcism</w:t>
                  </w:r>
                  <w:r>
                    <w:rPr>
                      <w:rStyle w:val="DefaultParagraphFont"/>
                      <w:rFonts w:ascii="Times New Roman" w:eastAsia="Times New Roman" w:hAnsi="Times New Roman" w:cs="Times New Roman"/>
                      <w:b w:val="0"/>
                      <w:bCs w:val="0"/>
                      <w:i w:val="0"/>
                      <w:iCs w:val="0"/>
                      <w:smallCaps w:val="0"/>
                      <w:color w:val="000000"/>
                      <w:sz w:val="22"/>
                      <w:szCs w:val="22"/>
                      <w:bdr w:val="nil"/>
                      <w:rtl w:val="0"/>
                    </w:rPr>
                    <w:t>, in which various religious rituals were performed to rid the victim of evil spirits. Other approaches included shaving the pattern of a cross in the hair of the victim’s head and securing sufferers to a wall near the front of a church so that they might benefit from hearing Mass.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equally strong opinion reflected the view that insanity was a natural phenomenon, caused by mental or emotional stress, and was curable. Common treatments were rest, sleep, and a healthy environment. Other treatments included baths, ointments, and various potions.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Paracelsus, a Swiss physician who lived from 1493 to 1541, rejected notions of possession by the devil, suggesting instead that the movements of the moon and stars had profound effects on people’s psychological functioning. This influential theory inspired the word </w:t>
                  </w:r>
                  <w:r>
                    <w:rPr>
                      <w:rStyle w:val="DefaultParagraphFont"/>
                      <w:rFonts w:ascii="Times New Roman" w:eastAsia="Times New Roman" w:hAnsi="Times New Roman" w:cs="Times New Roman"/>
                      <w:b w:val="0"/>
                      <w:bCs w:val="0"/>
                      <w:i/>
                      <w:iCs/>
                      <w:smallCaps w:val="0"/>
                      <w:color w:val="000000"/>
                      <w:sz w:val="22"/>
                      <w:szCs w:val="22"/>
                      <w:bdr w:val="nil"/>
                      <w:rtl w:val="0"/>
                    </w:rPr>
                    <w:t>lunatic,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is derived from the Latin word for moon, </w:t>
                  </w:r>
                  <w:r>
                    <w:rPr>
                      <w:rStyle w:val="DefaultParagraphFont"/>
                      <w:rFonts w:ascii="Times New Roman" w:eastAsia="Times New Roman" w:hAnsi="Times New Roman" w:cs="Times New Roman"/>
                      <w:b w:val="0"/>
                      <w:bCs w:val="0"/>
                      <w:i/>
                      <w:iCs/>
                      <w:smallCaps w:val="0"/>
                      <w:color w:val="000000"/>
                      <w:sz w:val="22"/>
                      <w:szCs w:val="22"/>
                      <w:bdr w:val="nil"/>
                      <w:rtl w:val="0"/>
                    </w:rPr>
                    <w:t>luna.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the </w:t>
                  </w:r>
                  <w:r>
                    <w:rPr>
                      <w:rStyle w:val="DefaultParagraphFont"/>
                      <w:rFonts w:ascii="Times New Roman" w:eastAsia="Times New Roman" w:hAnsi="Times New Roman" w:cs="Times New Roman"/>
                      <w:b w:val="0"/>
                      <w:bCs w:val="0"/>
                      <w:i/>
                      <w:iCs/>
                      <w:smallCaps w:val="0"/>
                      <w:color w:val="000000"/>
                      <w:sz w:val="22"/>
                      <w:szCs w:val="22"/>
                      <w:bdr w:val="nil"/>
                      <w:rtl w:val="0"/>
                    </w:rPr>
                    <w:t>biological tradition</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physical causes of mental disorders have been sought since antiquity. The Greek physician Hippocrates (460–377 B.C.) and others suggested that psychological disorders could be treated like any other disease. They believed psychological disorders might also be caused by brain pathology or head trauma and could be influenced by heredity (genetics). Hippocrates considered the brain to be the seat of wisdom, consciousness, intelligence, and emotion. Therefore, disorders involving these functions would logically be located in the brain. Hippocrates also recognized the importance of psychological and interpersonal contributions to psychopathology.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Roman physician Galen (approximately 129–198 A.D.) adopted these ideas and developed them further, creating an influential school of thought that extended well into the 19th century. Physicians believed that disease resulted from too much or too little of one of the humors; for example, too much black bile was thought to cause melancholia (depression). The humoral theory was, perhaps, the first example of associating psychological disorders with a “chemical imbalance,” an approach that is widespread today.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psychological tradition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a long tradition. Plato, for example, thought that the two causes of maladaptive behavior were the social and cultural influences in one’s life and the learning that took place in that environment. If something was wrong in the environment, such as abusive parents, one’s impulses and emotions would overcome reason. The best treatment was to reeducate the individual so that reason would predominate.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During the first half of the 19th century, a psychosocial approach called </w:t>
                  </w:r>
                  <w:r>
                    <w:rPr>
                      <w:rStyle w:val="DefaultParagraphFont"/>
                      <w:rFonts w:ascii="Times New Roman" w:eastAsia="Times New Roman" w:hAnsi="Times New Roman" w:cs="Times New Roman"/>
                      <w:b/>
                      <w:bCs/>
                      <w:i/>
                      <w:iCs/>
                      <w:smallCaps w:val="0"/>
                      <w:color w:val="000000"/>
                      <w:sz w:val="22"/>
                      <w:szCs w:val="22"/>
                      <w:bdr w:val="nil"/>
                      <w:rtl w:val="0"/>
                    </w:rPr>
                    <w:t>moral therapy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became influential. Its tenets included treating patients as normally as possible in a setting that encouraged social interaction. Pussin had already removed chains used to restrain patients and instituted humane psychological interventions. Pussin persuaded Pinel to go along with the changes.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After William Tuke (1732–1822) followed Pinel’s lead in England, Benjamin Rush (1745–1813), often considered the founder of American psychiatry, introduced moral therapy at Pennsylvania Hospital. </w:t>
                  </w:r>
                  <w:r>
                    <w:rPr>
                      <w:rStyle w:val="DefaultParagraphFont"/>
                      <w:rFonts w:ascii="Times New Roman" w:eastAsia="Times New Roman" w:hAnsi="Times New Roman" w:cs="Times New Roman"/>
                      <w:b w:val="0"/>
                      <w:bCs w:val="0"/>
                      <w:i/>
                      <w:iCs/>
                      <w:smallCaps w:val="0"/>
                      <w:color w:val="000000"/>
                      <w:sz w:val="22"/>
                      <w:szCs w:val="22"/>
                      <w:bdr w:val="nil"/>
                      <w:rtl w:val="0"/>
                    </w:rPr>
                    <w:t>Asylums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had appeared in the 16th century, but they were more like prisons than hospitals. Dorothea Dix (1802–1887) campaigned for reform in the treatment of insanity. Having worked in various institutions, she had firsthand knowledge of the deplorable conditions imposed on patients with insanity, and she made it her life’s work to inform the American public of these abuses. Her work became known as the </w:t>
                  </w:r>
                  <w:r>
                    <w:rPr>
                      <w:rStyle w:val="DefaultParagraphFont"/>
                      <w:rFonts w:ascii="Times New Roman" w:eastAsia="Times New Roman" w:hAnsi="Times New Roman" w:cs="Times New Roman"/>
                      <w:b/>
                      <w:bCs/>
                      <w:i/>
                      <w:iCs/>
                      <w:smallCaps w:val="0"/>
                      <w:color w:val="000000"/>
                      <w:sz w:val="22"/>
                      <w:szCs w:val="22"/>
                      <w:bdr w:val="nil"/>
                      <w:rtl w:val="0"/>
                    </w:rPr>
                    <w:t>mental hygiene movement</w:t>
                  </w:r>
                  <w:r>
                    <w:rPr>
                      <w:rStyle w:val="DefaultParagraphFont"/>
                      <w:rFonts w:ascii="Times New Roman" w:eastAsia="Times New Roman" w:hAnsi="Times New Roman" w:cs="Times New Roman"/>
                      <w:b w:val="0"/>
                      <w:bCs w:val="0"/>
                      <w:i w:val="0"/>
                      <w:iCs w:val="0"/>
                      <w:smallCaps w:val="0"/>
                      <w:color w:val="000000"/>
                      <w:sz w:val="22"/>
                      <w:szCs w:val="22"/>
                      <w:bdr w:val="nil"/>
                      <w:rtl w:val="0"/>
                    </w:rPr>
                    <w:t>. An unforeseen consequence of Dix’s heroic efforts was a substantial increase in the number of mental patients. This influx led to a rapid transition from moral therapy to custodial care.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psychoanalytic theory. Refer to concepts such as anxiety, defense mechanisms, and psychosexual development. Use examples to illustrate these concepts.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Answer: The psychoanalytic theory developed by Sigmund Freud is based on three major concepts.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Structure of the mind</w:t>
                  </w:r>
                  <w:r>
                    <w:rPr>
                      <w:rStyle w:val="DefaultParagraphFont"/>
                      <w:rFonts w:ascii="Times New Roman" w:eastAsia="Times New Roman" w:hAnsi="Times New Roman" w:cs="Times New Roman"/>
                      <w:b w:val="0"/>
                      <w:bCs w:val="0"/>
                      <w:i w:val="0"/>
                      <w:iCs w:val="0"/>
                      <w:smallCaps w:val="0"/>
                      <w:color w:val="000000"/>
                      <w:sz w:val="22"/>
                      <w:szCs w:val="22"/>
                      <w:bdr w:val="nil"/>
                      <w:rtl w:val="0"/>
                    </w:rPr>
                    <w:t>. According to Freud, the mind can be divided into three major parts: the id, the source of our strong sexual and aggressive feelings or energies, which operates on the pleasure principle; the ego, or the part of the mind that operates on the reality principle to ensure that we act realistically; and the superego, or conscience, which represents the moral principles of our culture. When these areas are in conflict, it can result in anxiety.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Defense mechanisms</w:t>
                  </w:r>
                  <w:r>
                    <w:rPr>
                      <w:rStyle w:val="DefaultParagraphFont"/>
                      <w:rFonts w:ascii="Times New Roman" w:eastAsia="Times New Roman" w:hAnsi="Times New Roman" w:cs="Times New Roman"/>
                      <w:b w:val="0"/>
                      <w:bCs w:val="0"/>
                      <w:i w:val="0"/>
                      <w:iCs w:val="0"/>
                      <w:smallCaps w:val="0"/>
                      <w:color w:val="000000"/>
                      <w:sz w:val="22"/>
                      <w:szCs w:val="22"/>
                      <w:bdr w:val="nil"/>
                      <w:rtl w:val="0"/>
                    </w:rPr>
                    <w:t>. In order to mediate continuing conflict between the id and the superego, the ego marshals defense mechanisms or unconscious protective processes that keep primitive emotions in check. Examples include denial, displacement, projection, rationalization, reaction formation, repression, and sublimation.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Psychosexual stages of development</w:t>
                  </w:r>
                  <w:r>
                    <w:rPr>
                      <w:rStyle w:val="DefaultParagraphFont"/>
                      <w:rFonts w:ascii="Times New Roman" w:eastAsia="Times New Roman" w:hAnsi="Times New Roman" w:cs="Times New Roman"/>
                      <w:b w:val="0"/>
                      <w:bCs w:val="0"/>
                      <w:i w:val="0"/>
                      <w:iCs w:val="0"/>
                      <w:smallCaps w:val="0"/>
                      <w:color w:val="000000"/>
                      <w:sz w:val="22"/>
                      <w:szCs w:val="22"/>
                      <w:bdr w:val="nil"/>
                      <w:rtl w:val="0"/>
                    </w:rPr>
                    <w:t>. Freud theorized that during infancy and early childhood, we pass through psychosexual stages of development in a specific order that affect our lifetime functioning. These stages include the oral, anal, phallic, latency, and genital stages, and are characterized by distinctive means of gratifying our basic needs and satisfying our drive for physical pleasure.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inadequacies of the various perspectives, and explain why the concept of a multidimensional integrative approach to psychopathology appears to be the more logical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Answer: All of the various approaches had shortcoming when attempting to explain psychopathology. The biological model, while effective in treating some disorders, could not treat others. Since biological causes could not be found for some disorders, biological treatments could not be developed. Also, active intervention and treatment were all but eliminated in some settings, despite availability of other effective approaches. The psychoanalytic perspective was based on anecdotal evidence and could not be scientifically evaluated. Many of the basic tenets could not be observed. Humanistic theory contributed very little new information to the field of psychopathology. Its principles were not scientifically tested, nor were they very useful in the intervention of severe psychological disorders. The behavioral model suggested that all psychopathology was environmentally determined. It also failed to account for development of psychopathology across the lifespan. It cannot explain the more complex layers of both conscious and subconscious behaviors. As the use of scientific research techniques has continued to expand our understanding of the biological, behavioral, cognitive, emotional, developmental, and social factors that contribute to behavior, it is increasingly clear that psychopathology is multiply determined. This understanding now influences our understanding of both the causes and treatments of psychological disorders.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personality disorders and other psychological disorders (e.g., mood disorders)? Why is  more disagreement in the mental health profession regarding the categorization of personality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Sample Answer: Personality disorders are defined as “enduring patterns of perceiving, relating to, and thinking about the environment and oneself that are exhibited in a wide range of social and personal contexts,”  and are inflexible and maladaptive. They also cause significant functional impairment or subjective distress. They are unlike mood disorders in that are more ingrained and inflexible, and these disorders are typically not easy to modify. There is a great deal of controversy about defining the personality disorders because they are often extreme versions of personality characteristics that are present in people in general. Some have argued that the personality disorders should be considered as continuums, rather than categories to which people either belong or don’t. However, there is still debate about the characteristics of the disorders, and even which ones should be included in the DSM..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three clusters of DSM-5 personality disorders and provide an explanation of each personality disorder that belongs to each cluster. What adjectives are generally used to describe each cluster?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Sample Answer: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Cluster 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disorders include paranoid, schizoid, and schizotypal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disorders. People with</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paranoid personality disorder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excessively mistrustful and suspicious of others, without any justification.  People with</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schizoid personality disorder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a pattern of detachment from social relationships and a limited range of emotions in interpersonal situations.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with</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schizotypal personality disorder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behave in ways that would seem unusual to many of us, and they tend to be suspicious and to have odd beliefs.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Cluster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personality disorders include antisocial, borderline, histrionic, and narcissistic personality disorders. People with </w:t>
                  </w:r>
                  <w:r>
                    <w:rPr>
                      <w:rStyle w:val="DefaultParagraphFont"/>
                      <w:rFonts w:ascii="Times New Roman" w:eastAsia="Times New Roman" w:hAnsi="Times New Roman" w:cs="Times New Roman"/>
                      <w:b/>
                      <w:bCs/>
                      <w:i w:val="0"/>
                      <w:iCs w:val="0"/>
                      <w:smallCaps w:val="0"/>
                      <w:color w:val="000000"/>
                      <w:sz w:val="22"/>
                      <w:szCs w:val="22"/>
                      <w:bdr w:val="nil"/>
                      <w:rtl w:val="0"/>
                    </w:rPr>
                    <w:t>antisocial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characterized as having a history of failing to comply with social norms. They also tend to be irresponsible, impulsive, and deceitful. People with </w:t>
                  </w:r>
                  <w:r>
                    <w:rPr>
                      <w:rStyle w:val="DefaultParagraphFont"/>
                      <w:rFonts w:ascii="Times New Roman" w:eastAsia="Times New Roman" w:hAnsi="Times New Roman" w:cs="Times New Roman"/>
                      <w:b/>
                      <w:bCs/>
                      <w:i w:val="0"/>
                      <w:iCs w:val="0"/>
                      <w:smallCaps w:val="0"/>
                      <w:color w:val="000000"/>
                      <w:sz w:val="22"/>
                      <w:szCs w:val="22"/>
                      <w:bdr w:val="nil"/>
                      <w:rtl w:val="0"/>
                    </w:rPr>
                    <w:t>borderline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lead tumultuous lives. Their moods and relationships are unstable, and usually they have a poor self-image. These people often feel empty and are at great risk of dying by their own hands. Individuals with </w:t>
                  </w:r>
                  <w:r>
                    <w:rPr>
                      <w:rStyle w:val="DefaultParagraphFont"/>
                      <w:rFonts w:ascii="Times New Roman" w:eastAsia="Times New Roman" w:hAnsi="Times New Roman" w:cs="Times New Roman"/>
                      <w:b/>
                      <w:bCs/>
                      <w:i w:val="0"/>
                      <w:iCs w:val="0"/>
                      <w:smallCaps w:val="0"/>
                      <w:color w:val="000000"/>
                      <w:sz w:val="22"/>
                      <w:szCs w:val="22"/>
                      <w:bdr w:val="nil"/>
                      <w:rtl w:val="0"/>
                    </w:rPr>
                    <w:t>histrionic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tend to be overly dramatic and often seem almost to be acting; they are inclined to express their emotions in an exaggerated fashion, for example, hugging someone they have just met or crying uncontrollably during a sad movie. They also tend to be vain, self-centered, and uncomfortable when they are not in the limelight. People with narcissistic personality disorder have an unreasonable sense of self-importance and are so preoccupied with themselves that they lack sensitivity and compassion for other people.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Cluster 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personality disorders include avoidant, dependent, and obsessive-compulsive personality disorders. People with </w:t>
                  </w:r>
                  <w:r>
                    <w:rPr>
                      <w:rStyle w:val="DefaultParagraphFont"/>
                      <w:rFonts w:ascii="Times New Roman" w:eastAsia="Times New Roman" w:hAnsi="Times New Roman" w:cs="Times New Roman"/>
                      <w:b/>
                      <w:bCs/>
                      <w:i w:val="0"/>
                      <w:iCs w:val="0"/>
                      <w:smallCaps w:val="0"/>
                      <w:color w:val="000000"/>
                      <w:sz w:val="22"/>
                      <w:szCs w:val="22"/>
                      <w:bdr w:val="nil"/>
                      <w:rtl w:val="0"/>
                    </w:rPr>
                    <w:t>avoidant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extremely sensitive to the opinions of others and therefore avoid most relationships. Their extremely low self-esteem, coupled with a fear of rejection, causes them to be limited in their friendships and dependent on those they feel comfortable with. People with </w:t>
                  </w:r>
                  <w:r>
                    <w:rPr>
                      <w:rStyle w:val="DefaultParagraphFont"/>
                      <w:rFonts w:ascii="Times New Roman" w:eastAsia="Times New Roman" w:hAnsi="Times New Roman" w:cs="Times New Roman"/>
                      <w:b/>
                      <w:bCs/>
                      <w:i w:val="0"/>
                      <w:iCs w:val="0"/>
                      <w:smallCaps w:val="0"/>
                      <w:color w:val="000000"/>
                      <w:sz w:val="22"/>
                      <w:szCs w:val="22"/>
                      <w:bdr w:val="nil"/>
                      <w:rtl w:val="0"/>
                    </w:rPr>
                    <w:t>dependent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rely on others to make ordinary decisions as well as important ones, which results in an unreasonable fear of abandonment. People who have </w:t>
                  </w:r>
                  <w:r>
                    <w:rPr>
                      <w:rStyle w:val="DefaultParagraphFont"/>
                      <w:rFonts w:ascii="Times New Roman" w:eastAsia="Times New Roman" w:hAnsi="Times New Roman" w:cs="Times New Roman"/>
                      <w:b/>
                      <w:bCs/>
                      <w:i w:val="0"/>
                      <w:iCs w:val="0"/>
                      <w:smallCaps w:val="0"/>
                      <w:color w:val="000000"/>
                      <w:sz w:val="22"/>
                      <w:szCs w:val="22"/>
                      <w:bdr w:val="nil"/>
                      <w:rtl w:val="0"/>
                    </w:rPr>
                    <w:t>obsessive-compulsive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characterized by a fixation on things being done “the right way.” Although many might envy their persistence and dedication, this preoccupation with details prevents them from completing much of anything.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Cluster A personality disorders are generally described as odd or eccentric. Cluster B personality disorders are generally described as people who are dramatic, emotional, or erratic. Cluster C disorders are generally described as people who are anxious and fearful.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gender differences found in personality disorders. Give specific examples of disorders where gender differences occur. Do the disparities indicate differences between men and women in certain basic experiences that are genetic, sociocultural, or both, or do they represent biases on the part of the clinicians who make the diagnoses?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Sample Answer: Borderline personality disorder is diagnosed more often in females, who make up about 75 percent of the identified cases. Historically, histrionic and dependent personality disorders were identified by clinicians more often in women, but according to more recent studies of their prevalence in the general population, equal numbers of males and females may have histrionic and dependent personality disorders. In a classic study, researchers sent fictitious case histories to clinical psychologists for diagnosis. One case described a person with </w:t>
                  </w:r>
                  <w:r>
                    <w:rPr>
                      <w:rStyle w:val="DefaultParagraphFont"/>
                      <w:rFonts w:ascii="Times New Roman" w:eastAsia="Times New Roman" w:hAnsi="Times New Roman" w:cs="Times New Roman"/>
                      <w:b w:val="0"/>
                      <w:bCs w:val="0"/>
                      <w:i/>
                      <w:iCs/>
                      <w:smallCaps w:val="0"/>
                      <w:color w:val="000000"/>
                      <w:sz w:val="22"/>
                      <w:szCs w:val="22"/>
                      <w:bdr w:val="nil"/>
                      <w:rtl w:val="0"/>
                    </w:rPr>
                    <w:t>antisocial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is characterized by irresponsible and reckless behavior and usually diagnosed in males; the other case described a person with </w:t>
                  </w:r>
                  <w:r>
                    <w:rPr>
                      <w:rStyle w:val="DefaultParagraphFont"/>
                      <w:rFonts w:ascii="Times New Roman" w:eastAsia="Times New Roman" w:hAnsi="Times New Roman" w:cs="Times New Roman"/>
                      <w:b w:val="0"/>
                      <w:bCs w:val="0"/>
                      <w:i/>
                      <w:iCs/>
                      <w:smallCaps w:val="0"/>
                      <w:color w:val="000000"/>
                      <w:sz w:val="22"/>
                      <w:szCs w:val="22"/>
                      <w:bdr w:val="nil"/>
                      <w:rtl w:val="0"/>
                    </w:rPr>
                    <w:t>histrionic personality disorder,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is characterized by excessive emotionality and attention seeking and more often diagnosed in females. The subject was identified as male in some versions of each case and as female in others, although everything else was identical. When the antisocial personality disorder case was labeled male, most psychologists gave the correct diagnosis. However, when the same case of antisocial personality disorder was labeled female, most psychologists diagnosed it as histrionic personality disorder rather than antisocial personality disorder. In the case of histrionic personality disorder, being labeled a woman increased the likelihood of that diagnosis. The researchers concluded that the psychologists incorrectly diagnosed more women as having histrionic personality disorder. Histrionic personality disorder, like several of the other personality disorders, is biased against females. Many of the features of histrionic personality disorder, such as overdramatization, vanity, seductiveness, and overconcern with physical appearance, are characteristic of the Western “stereotypical female.” This disorder may simply be the embodiment of extremely “feminine” traits.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basic features of antisocial personality disorder. Why is psychotherapy with this population so likely to fail?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Sample Answer: Antisocial personality disorder involves irresponsible, impulsive, deceitful behavior that violates social and legal norms. Antisocial individuals lack conscience and empathy, and feel justified in taking what they want, whether it suits other people or not. These behaviors start early in life as conduct disorder, which is considered a precursor to antisocial personality disorder. Often the individuals involved are glib and superficially charming but have a grandiose sense of self-worth, are very good at manipulating others, and lack remorse for their actions. Some researchers believe that the fearlessness, thrill seeking, and insensitivity to punishment shown by people with antisocial personality disorder are related to low levels of cortical arousal, although social factors such as familial divorce or substance abuse may also encourage antisocial behavior. Since people with antisocial personality disorder do not feel bad about what they have done, they rarely seek treatment unless forced to for family or legal reasons. Consequently, they are not motivated to change, often fail to cooperate with treatment, and may even try to manipulate the therapist in order to thwart therapeutic change.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characteristics and causes of borderline personality disorder, and discuss possible treatment approaches and their efficacy.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Sample Answer: Borderline personality disorder is characterized by erratic moods, unstable relationships, poor self-image, and fear of abandonment. Borderline individuals often engage in suicidal and/or self-mutilating behaviors, and have difficulty maintaining healthy relationships. Borderline personality disorder is more prevalent in families with the disorder and is more common in women. There is also a strong link to early sexual abuse among borderline individuals, but it is not clear whether there is a gene-environment interaction accounting for some of this data. People with borderline personality disorders are typically distressed about their lives and are more likely to seek treatment even than people with anxiety and mood disorders. They often respond positively to medications, including SSRIs, other antidepressants, and lithium. Dialectical behavior therapy, which involves helping people cope with the stressors that trigger suicidal behavior, may also be effective. Therapy is conducted weekly and helps patients learn to identify and regulate emotions. It also contains elements of treatments used to help people with posttraumatic stress disorder. Eventually, clients learn to trust their own response rather than depending on the validation of others. Up to 88 percent of borderline patients who undergo therapy experience remission at 10 years, which is an extremely positive outlook among the personality disorders.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similarities and differences between individuals with obsessive-compulsive personality disorder and individuals diagnosed with the anxiety disorder called obsessive-compulsive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Sample Answer: People with obsessive-compulsive personality disorder are characterized by a fixation on things being done right, or their way. They become preoccupied with details, which can interfere with their ability to complete tasks. This disorder is distantly related to obsessive-compulsive disorder (an anxiety disorder) since some of the characteristics overlap; however, the personality disorder tends to be pervasive but less extreme than the anxiety disorder.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differentiates individuals with schizotypal personality disorder from schizophrenia. What are the similarities observed for individuals diagnosed with schizotypal personality disorder and schizophrenia?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Sample Answer: People given a diagnosis of schizotypal personality disorder have psychotic-like (but not psychotic as in schizophrenia) symptoms (such as believing everything relates to them personally), social deficits, and sometimes cognitive impairments or paranoia. These individuals are often considered odd or bizarre because of how they relate to other people, how they think and behave, and even how they dress. They have </w:t>
                  </w:r>
                  <w:r>
                    <w:rPr>
                      <w:rStyle w:val="DefaultParagraphFont"/>
                      <w:rFonts w:ascii="Times New Roman" w:eastAsia="Times New Roman" w:hAnsi="Times New Roman" w:cs="Times New Roman"/>
                      <w:b w:val="0"/>
                      <w:bCs w:val="0"/>
                      <w:i/>
                      <w:iCs/>
                      <w:smallCaps w:val="0"/>
                      <w:color w:val="000000"/>
                      <w:sz w:val="22"/>
                      <w:szCs w:val="22"/>
                      <w:bdr w:val="nil"/>
                      <w:rtl w:val="0"/>
                    </w:rPr>
                    <w:t>ideas of reference,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means they think insignificant events relate directly to them. Individuals with schizotypal personality disorder also have odd beliefs or engage in “magical thinking,” believing, for example, that they are clairvoyant or telepathic. In addition, they report unusual perceptual experiences, including such illusions as feeling the presence of another person when they are alone. Notice the subtle but important difference between </w:t>
                  </w:r>
                  <w:r>
                    <w:rPr>
                      <w:rStyle w:val="DefaultParagraphFont"/>
                      <w:rFonts w:ascii="Times New Roman" w:eastAsia="Times New Roman" w:hAnsi="Times New Roman" w:cs="Times New Roman"/>
                      <w:b w:val="0"/>
                      <w:bCs w:val="0"/>
                      <w:i/>
                      <w:iCs/>
                      <w:smallCaps w:val="0"/>
                      <w:color w:val="000000"/>
                      <w:sz w:val="22"/>
                      <w:szCs w:val="22"/>
                      <w:bdr w:val="nil"/>
                      <w:rtl w:val="0"/>
                    </w:rPr>
                    <w:t>feeling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if someone else is in the room and the more extreme perceptual distortion in people with schizophrenia who might report there </w:t>
                  </w:r>
                  <w:r>
                    <w:rPr>
                      <w:rStyle w:val="DefaultParagraphFont"/>
                      <w:rFonts w:ascii="Times New Roman" w:eastAsia="Times New Roman" w:hAnsi="Times New Roman" w:cs="Times New Roman"/>
                      <w:b w:val="0"/>
                      <w:bCs w:val="0"/>
                      <w:i/>
                      <w:iCs/>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someone else in the room when there isn’t. Unlike people who simply have unusual interests or beliefs, those with schizotypal personality disorder tend to be suspicious and have paranoid thoughts, express little emotion, and may dress or behave in unusual ways. They share many of the same nonpsychotic symptoms of people with schizophrenia, but lack any delusions or hallucinations.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great controversy regarding the classification issue of the personality disorders. Explain what are seen as problems with the current classification system used in the DSM?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Sample Answer: There is a great deal of overlap of the disorders. Some people are diagnosed with several personality disorders as a result. These classifications are nothing more than a convenient way for clinicians to remember the disorders and are not based on any scientific evidence.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To address the concerns, some have suggested introducing dimensions by rating clients on six broad personality trait domains. These are negative emotionality, introversion, antagonism, disinhibition, compulsivity, and schizotypy. Under each of these domains would be more specific trait facets; clinicians would rate clients on a four-point scale as to the extent that these traits are present therefore providing some indication of the dimensional quality of the difficulties.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01-ABNORMAL BEHAVIOR IN HISTORICAL CONTEXT</dc:title>
  <cp:revision>0</cp:revision>
</cp:coreProperties>
</file>